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谭喜莹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02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药物精准治疗与医院药学服务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